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3415" w:rsidRPr="00421103" w:rsidRDefault="00353415" w:rsidP="00353415">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353415" w:rsidRPr="00421103" w:rsidRDefault="00353415" w:rsidP="00353415">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353415" w:rsidRPr="00421103" w:rsidRDefault="00353415" w:rsidP="00353415">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353415" w:rsidRPr="00421103" w:rsidRDefault="00353415" w:rsidP="00353415">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353415" w:rsidRPr="00421103" w:rsidRDefault="00353415" w:rsidP="00353415">
      <w:pPr>
        <w:tabs>
          <w:tab w:val="left" w:pos="4536"/>
        </w:tabs>
        <w:spacing w:before="120"/>
        <w:ind w:left="5812"/>
        <w:contextualSpacing/>
        <w:rPr>
          <w:rFonts w:ascii="Times New Roman" w:hAnsi="Times New Roman"/>
          <w:sz w:val="28"/>
          <w:szCs w:val="28"/>
        </w:rPr>
      </w:pPr>
    </w:p>
    <w:p w:rsidR="00353415" w:rsidRPr="00421103" w:rsidRDefault="00353415" w:rsidP="00353415">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353415" w:rsidRPr="00421103" w:rsidRDefault="00353415" w:rsidP="00353415">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353415" w:rsidRPr="00421103" w:rsidRDefault="00353415" w:rsidP="00353415">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353415" w:rsidRPr="00421103" w:rsidRDefault="00353415" w:rsidP="00353415">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53415" w:rsidRPr="008F3B95" w:rsidRDefault="00353415" w:rsidP="00353415">
      <w:pPr>
        <w:spacing w:after="0" w:line="240" w:lineRule="auto"/>
        <w:ind w:left="4962"/>
        <w:contextualSpacing/>
        <w:rPr>
          <w:rFonts w:ascii="Times New Roman" w:hAnsi="Times New Roman"/>
          <w:b/>
          <w:sz w:val="28"/>
          <w:szCs w:val="28"/>
          <w:lang w:eastAsia="ru-RU"/>
        </w:rPr>
      </w:pPr>
    </w:p>
    <w:p w:rsidR="00353415" w:rsidRPr="008F3B95" w:rsidRDefault="00353415" w:rsidP="0035341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353415" w:rsidRPr="008F3B95" w:rsidRDefault="00353415" w:rsidP="0035341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w:t>
      </w:r>
      <w:r>
        <w:rPr>
          <w:rFonts w:ascii="Times New Roman" w:hAnsi="Times New Roman"/>
          <w:b/>
          <w:sz w:val="28"/>
          <w:szCs w:val="28"/>
          <w:lang w:eastAsia="ru-RU"/>
        </w:rPr>
        <w:t xml:space="preserve"> (заступник командира відділення)</w:t>
      </w:r>
      <w:r w:rsidRPr="008F3B95">
        <w:rPr>
          <w:rFonts w:ascii="Times New Roman" w:hAnsi="Times New Roman"/>
          <w:b/>
          <w:sz w:val="28"/>
          <w:szCs w:val="28"/>
          <w:lang w:eastAsia="ru-RU"/>
        </w:rPr>
        <w:t xml:space="preserve">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353415" w:rsidRPr="008F3B95" w:rsidRDefault="00353415" w:rsidP="00353415">
      <w:pPr>
        <w:spacing w:after="0" w:line="240" w:lineRule="auto"/>
        <w:jc w:val="center"/>
        <w:rPr>
          <w:rFonts w:ascii="Times New Roman" w:hAnsi="Times New Roman"/>
          <w:b/>
          <w:sz w:val="28"/>
          <w:szCs w:val="28"/>
          <w:lang w:eastAsia="ru-RU"/>
        </w:rPr>
      </w:pPr>
    </w:p>
    <w:p w:rsidR="00353415" w:rsidRPr="008F3B95" w:rsidRDefault="00353415" w:rsidP="0035341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353415" w:rsidRPr="008F3B95" w:rsidRDefault="00353415" w:rsidP="0035341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Pr>
          <w:rFonts w:ascii="Times New Roman" w:hAnsi="Times New Roman"/>
          <w:b/>
          <w:sz w:val="28"/>
          <w:szCs w:val="28"/>
          <w:lang w:eastAsia="ru-RU"/>
        </w:rPr>
        <w:t xml:space="preserve"> </w:t>
      </w:r>
      <w:r>
        <w:rPr>
          <w:rFonts w:ascii="Times New Roman" w:hAnsi="Times New Roman"/>
          <w:b/>
          <w:sz w:val="28"/>
          <w:szCs w:val="28"/>
          <w:lang w:eastAsia="ru-RU"/>
        </w:rPr>
        <w:t>(заступник командира відділення)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 xml:space="preserve">підрозділу охорони Територіального управління Служби судової охорони у Кіровоградській області: </w:t>
      </w:r>
    </w:p>
    <w:p w:rsidR="00353415" w:rsidRDefault="00353415" w:rsidP="0035341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353415" w:rsidRPr="008F3B95" w:rsidRDefault="00353415" w:rsidP="0035341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353415" w:rsidRPr="008F3B95" w:rsidRDefault="00353415" w:rsidP="0035341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353415" w:rsidRPr="008F3B95" w:rsidRDefault="00353415" w:rsidP="0035341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353415" w:rsidRPr="008F3B95" w:rsidRDefault="00353415" w:rsidP="0035341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353415" w:rsidRPr="008F3B95" w:rsidRDefault="00353415" w:rsidP="00353415">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353415" w:rsidRPr="008F3B95" w:rsidRDefault="00353415" w:rsidP="00353415">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353415" w:rsidRPr="008F3B95" w:rsidRDefault="00353415" w:rsidP="0035341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353415" w:rsidRPr="008F3B95" w:rsidRDefault="00353415" w:rsidP="0035341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w:t>
      </w:r>
      <w:r w:rsidRPr="008F3B95">
        <w:rPr>
          <w:rFonts w:ascii="Times New Roman" w:hAnsi="Times New Roman"/>
          <w:sz w:val="28"/>
          <w:szCs w:val="28"/>
          <w:lang w:eastAsia="ru-RU"/>
        </w:rPr>
        <w:lastRenderedPageBreak/>
        <w:t xml:space="preserve">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353415" w:rsidRPr="008F3B95" w:rsidRDefault="00353415" w:rsidP="00353415">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353415" w:rsidRPr="008F3B95" w:rsidRDefault="00353415" w:rsidP="0035341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353415" w:rsidRPr="008F3B95" w:rsidRDefault="00353415" w:rsidP="00353415">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353415" w:rsidRPr="008F3B95" w:rsidRDefault="00353415" w:rsidP="0035341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353415" w:rsidRPr="008F3B95" w:rsidRDefault="00353415" w:rsidP="0035341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353415" w:rsidRPr="008F3B95" w:rsidRDefault="00353415" w:rsidP="0035341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353415" w:rsidRPr="008F3B95" w:rsidRDefault="00353415" w:rsidP="0035341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353415" w:rsidRPr="008F3B95" w:rsidRDefault="00353415" w:rsidP="0035341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353415" w:rsidRPr="008F3B95" w:rsidRDefault="00353415" w:rsidP="0035341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353415" w:rsidRPr="008F3B95" w:rsidRDefault="00353415" w:rsidP="0035341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53415" w:rsidRDefault="00353415" w:rsidP="0035341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 xml:space="preserve">язаних або військовослужбовців), або приписного посвідчення </w:t>
      </w:r>
      <w:r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353415" w:rsidRPr="008F3B95" w:rsidRDefault="00353415" w:rsidP="00353415">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353415" w:rsidRPr="0087606F" w:rsidRDefault="00353415" w:rsidP="0035341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353415" w:rsidRPr="008F3B95" w:rsidRDefault="00353415" w:rsidP="0035341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53415" w:rsidRDefault="00353415" w:rsidP="00353415">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 xml:space="preserve">04 листопада </w:t>
      </w:r>
      <w:r w:rsidRPr="001630E1">
        <w:rPr>
          <w:rFonts w:ascii="Times New Roman" w:hAnsi="Times New Roman"/>
          <w:color w:val="000000" w:themeColor="text1"/>
          <w:sz w:val="28"/>
          <w:szCs w:val="28"/>
          <w:lang w:eastAsia="ru-RU"/>
        </w:rPr>
        <w:t>до 16.30 год.</w:t>
      </w:r>
      <w:r>
        <w:rPr>
          <w:rFonts w:ascii="Times New Roman" w:hAnsi="Times New Roman"/>
          <w:color w:val="000000" w:themeColor="text1"/>
          <w:sz w:val="28"/>
          <w:szCs w:val="28"/>
          <w:lang w:eastAsia="ru-RU"/>
        </w:rPr>
        <w:t xml:space="preserve">                              19 листопада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353415" w:rsidRPr="008F3B95" w:rsidRDefault="00353415" w:rsidP="0035341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353415" w:rsidRPr="008F3B95" w:rsidTr="00DF2765">
        <w:trPr>
          <w:trHeight w:val="1727"/>
        </w:trPr>
        <w:tc>
          <w:tcPr>
            <w:tcW w:w="9639" w:type="dxa"/>
          </w:tcPr>
          <w:p w:rsidR="00353415" w:rsidRPr="008F3B95" w:rsidRDefault="00353415" w:rsidP="00DF276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353415" w:rsidRDefault="00353415" w:rsidP="00DF276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21 листопада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353415" w:rsidRPr="008F3B95" w:rsidRDefault="00353415" w:rsidP="00DF276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353415" w:rsidRPr="008F3B95" w:rsidTr="00DF2765">
              <w:trPr>
                <w:gridBefore w:val="1"/>
                <w:wBefore w:w="108" w:type="dxa"/>
                <w:trHeight w:val="408"/>
              </w:trPr>
              <w:tc>
                <w:tcPr>
                  <w:tcW w:w="9390" w:type="dxa"/>
                  <w:gridSpan w:val="5"/>
                </w:tcPr>
                <w:p w:rsidR="00353415" w:rsidRDefault="00353415" w:rsidP="00DF276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 095 698-28-45, </w:t>
                  </w:r>
                  <w:r>
                    <w:rPr>
                      <w:rFonts w:ascii="Times New Roman" w:hAnsi="Times New Roman"/>
                      <w:color w:val="FF0000"/>
                      <w:sz w:val="28"/>
                      <w:szCs w:val="28"/>
                      <w:lang w:eastAsia="ru-RU"/>
                    </w:rPr>
                    <w:t xml:space="preserve"> </w:t>
                  </w:r>
                  <w:proofErr w:type="spellStart"/>
                  <w:r>
                    <w:rPr>
                      <w:rFonts w:ascii="Times New Roman" w:hAnsi="Times New Roman"/>
                      <w:color w:val="1F497D" w:themeColor="text2"/>
                      <w:sz w:val="28"/>
                      <w:szCs w:val="28"/>
                      <w:u w:val="single"/>
                      <w:lang w:val="en-US" w:eastAsia="ru-RU"/>
                    </w:rPr>
                    <w:t>vrp</w:t>
                  </w:r>
                  <w:proofErr w:type="spellEnd"/>
                  <w:r>
                    <w:rPr>
                      <w:rFonts w:ascii="Times New Roman" w:hAnsi="Times New Roman"/>
                      <w:color w:val="1F497D" w:themeColor="text2"/>
                      <w:sz w:val="28"/>
                      <w:szCs w:val="28"/>
                      <w:u w:val="single"/>
                      <w:lang w:val="ru-RU" w:eastAsia="ru-RU"/>
                    </w:rPr>
                    <w:t>.</w:t>
                  </w:r>
                  <w:hyperlink r:id="rId6"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rsidR="00353415" w:rsidRDefault="00353415" w:rsidP="00DF2765">
                  <w:pPr>
                    <w:spacing w:after="0" w:line="240" w:lineRule="auto"/>
                    <w:jc w:val="center"/>
                    <w:rPr>
                      <w:rFonts w:ascii="Times New Roman" w:hAnsi="Times New Roman"/>
                      <w:b/>
                      <w:sz w:val="28"/>
                      <w:szCs w:val="28"/>
                      <w:lang w:val="ru-RU" w:eastAsia="ru-RU"/>
                    </w:rPr>
                  </w:pPr>
                </w:p>
                <w:p w:rsidR="00353415" w:rsidRPr="008F3B95" w:rsidRDefault="00353415" w:rsidP="00DF276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353415" w:rsidRPr="008F3B95" w:rsidTr="00DF2765">
              <w:trPr>
                <w:gridBefore w:val="1"/>
                <w:wBefore w:w="108" w:type="dxa"/>
                <w:trHeight w:val="408"/>
              </w:trPr>
              <w:tc>
                <w:tcPr>
                  <w:tcW w:w="9390" w:type="dxa"/>
                  <w:gridSpan w:val="5"/>
                </w:tcPr>
                <w:p w:rsidR="00353415" w:rsidRPr="008F3B95" w:rsidRDefault="00353415" w:rsidP="00DF2765">
                  <w:pPr>
                    <w:spacing w:after="0" w:line="240" w:lineRule="auto"/>
                    <w:jc w:val="center"/>
                    <w:rPr>
                      <w:rFonts w:ascii="Times New Roman" w:hAnsi="Times New Roman"/>
                      <w:b/>
                      <w:sz w:val="28"/>
                      <w:szCs w:val="28"/>
                      <w:lang w:eastAsia="ru-RU"/>
                    </w:rPr>
                  </w:pPr>
                </w:p>
              </w:tc>
            </w:tr>
            <w:tr w:rsidR="00353415" w:rsidRPr="008F3B95" w:rsidTr="00DF2765">
              <w:trPr>
                <w:gridBefore w:val="1"/>
                <w:wBefore w:w="108" w:type="dxa"/>
                <w:trHeight w:val="515"/>
              </w:trPr>
              <w:tc>
                <w:tcPr>
                  <w:tcW w:w="4032" w:type="dxa"/>
                  <w:gridSpan w:val="3"/>
                </w:tcPr>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353415" w:rsidRPr="008F3B95" w:rsidRDefault="00353415" w:rsidP="00DF276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353415" w:rsidRPr="008F3B95" w:rsidTr="00DF2765">
              <w:trPr>
                <w:gridBefore w:val="1"/>
                <w:wBefore w:w="108" w:type="dxa"/>
                <w:trHeight w:val="408"/>
              </w:trPr>
              <w:tc>
                <w:tcPr>
                  <w:tcW w:w="4032" w:type="dxa"/>
                  <w:gridSpan w:val="3"/>
                </w:tcPr>
                <w:p w:rsidR="00353415" w:rsidRPr="008F3B95" w:rsidRDefault="00353415" w:rsidP="00DF276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353415" w:rsidRPr="00557EEC" w:rsidRDefault="00353415" w:rsidP="00DF2765">
                  <w:pPr>
                    <w:spacing w:after="0" w:line="240" w:lineRule="auto"/>
                    <w:jc w:val="both"/>
                    <w:rPr>
                      <w:rFonts w:ascii="Times New Roman" w:hAnsi="Times New Roman"/>
                      <w:sz w:val="28"/>
                      <w:szCs w:val="28"/>
                      <w:u w:val="single"/>
                      <w:lang w:eastAsia="ru-RU"/>
                    </w:rPr>
                  </w:pPr>
                  <w:r w:rsidRPr="006E22F6">
                    <w:rPr>
                      <w:rFonts w:ascii="Times New Roman" w:hAnsi="Times New Roman"/>
                      <w:sz w:val="28"/>
                      <w:szCs w:val="28"/>
                      <w:lang w:eastAsia="ru-RU"/>
                    </w:rPr>
                    <w:t xml:space="preserve">досвід проходження служби у правоохоронних органах чи військових формуваннях, органах системи правосуддя </w:t>
                  </w:r>
                  <w:r w:rsidRPr="00557EEC">
                    <w:rPr>
                      <w:rFonts w:ascii="Times New Roman" w:hAnsi="Times New Roman"/>
                      <w:sz w:val="28"/>
                      <w:szCs w:val="28"/>
                      <w:u w:val="single"/>
                      <w:lang w:eastAsia="ru-RU"/>
                    </w:rPr>
                    <w:t xml:space="preserve">- </w:t>
                  </w:r>
                  <w:r w:rsidRPr="00557EEC">
                    <w:rPr>
                      <w:rFonts w:ascii="Times New Roman" w:hAnsi="Times New Roman"/>
                      <w:b/>
                      <w:sz w:val="28"/>
                      <w:szCs w:val="28"/>
                      <w:u w:val="single"/>
                      <w:lang w:eastAsia="ru-RU"/>
                    </w:rPr>
                    <w:t>не менше ніж 1 рік</w:t>
                  </w:r>
                  <w:r w:rsidRPr="00557EEC">
                    <w:rPr>
                      <w:rFonts w:ascii="Times New Roman" w:hAnsi="Times New Roman"/>
                      <w:sz w:val="28"/>
                      <w:szCs w:val="28"/>
                      <w:u w:val="single"/>
                      <w:lang w:eastAsia="ru-RU"/>
                    </w:rPr>
                    <w:t>.</w:t>
                  </w:r>
                </w:p>
                <w:p w:rsidR="00353415" w:rsidRPr="008F3B95" w:rsidRDefault="00353415" w:rsidP="00DF2765">
                  <w:pPr>
                    <w:spacing w:after="0" w:line="240" w:lineRule="auto"/>
                    <w:jc w:val="both"/>
                    <w:rPr>
                      <w:rFonts w:ascii="Times New Roman" w:hAnsi="Times New Roman"/>
                      <w:sz w:val="28"/>
                      <w:szCs w:val="28"/>
                      <w:lang w:eastAsia="ru-RU"/>
                    </w:rPr>
                  </w:pPr>
                </w:p>
              </w:tc>
            </w:tr>
            <w:tr w:rsidR="00353415" w:rsidRPr="008F3B95" w:rsidTr="00DF2765">
              <w:trPr>
                <w:gridBefore w:val="1"/>
                <w:wBefore w:w="108" w:type="dxa"/>
                <w:trHeight w:val="408"/>
              </w:trPr>
              <w:tc>
                <w:tcPr>
                  <w:tcW w:w="4032" w:type="dxa"/>
                  <w:gridSpan w:val="3"/>
                </w:tcPr>
                <w:p w:rsidR="00353415" w:rsidRPr="008F3B95" w:rsidRDefault="00353415" w:rsidP="00DF276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353415" w:rsidRPr="00326A9D" w:rsidRDefault="00353415" w:rsidP="00DF276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353415" w:rsidRPr="008F3B95" w:rsidTr="00DF2765">
              <w:trPr>
                <w:gridBefore w:val="1"/>
                <w:wBefore w:w="108" w:type="dxa"/>
                <w:trHeight w:val="408"/>
              </w:trPr>
              <w:tc>
                <w:tcPr>
                  <w:tcW w:w="9390" w:type="dxa"/>
                  <w:gridSpan w:val="5"/>
                </w:tcPr>
                <w:p w:rsidR="00353415" w:rsidRPr="008F3B95" w:rsidRDefault="00353415" w:rsidP="00DF2765">
                  <w:pPr>
                    <w:shd w:val="clear" w:color="auto" w:fill="FFFFFF"/>
                    <w:spacing w:after="0" w:line="240" w:lineRule="auto"/>
                    <w:jc w:val="center"/>
                    <w:rPr>
                      <w:rFonts w:ascii="Times New Roman" w:hAnsi="Times New Roman"/>
                      <w:b/>
                      <w:sz w:val="28"/>
                      <w:szCs w:val="28"/>
                      <w:lang w:eastAsia="ru-RU"/>
                    </w:rPr>
                  </w:pPr>
                </w:p>
                <w:p w:rsidR="00353415" w:rsidRPr="008F3B95" w:rsidRDefault="00353415" w:rsidP="00DF276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353415" w:rsidRPr="008F3B95" w:rsidRDefault="00353415" w:rsidP="00DF2765">
                  <w:pPr>
                    <w:shd w:val="clear" w:color="auto" w:fill="FFFFFF"/>
                    <w:spacing w:after="0" w:line="240" w:lineRule="auto"/>
                    <w:jc w:val="center"/>
                    <w:rPr>
                      <w:rFonts w:ascii="Times New Roman" w:hAnsi="Times New Roman"/>
                      <w:b/>
                      <w:sz w:val="28"/>
                      <w:szCs w:val="28"/>
                      <w:lang w:eastAsia="ru-RU"/>
                    </w:rPr>
                  </w:pPr>
                </w:p>
              </w:tc>
            </w:tr>
            <w:tr w:rsidR="00353415" w:rsidRPr="008F3B95" w:rsidTr="00DF2765">
              <w:trPr>
                <w:gridBefore w:val="1"/>
                <w:wBefore w:w="108" w:type="dxa"/>
                <w:trHeight w:val="408"/>
              </w:trPr>
              <w:tc>
                <w:tcPr>
                  <w:tcW w:w="4008" w:type="dxa"/>
                  <w:gridSpan w:val="2"/>
                </w:tcPr>
                <w:p w:rsidR="00353415" w:rsidRPr="008F3B95" w:rsidRDefault="00353415" w:rsidP="00DF276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353415" w:rsidRPr="008F3B95" w:rsidRDefault="00353415" w:rsidP="00DF2765">
                  <w:pPr>
                    <w:spacing w:after="0" w:line="240" w:lineRule="auto"/>
                    <w:rPr>
                      <w:rFonts w:ascii="Times New Roman" w:hAnsi="Times New Roman"/>
                      <w:sz w:val="28"/>
                      <w:szCs w:val="28"/>
                      <w:lang w:eastAsia="ru-RU"/>
                    </w:rPr>
                  </w:pPr>
                </w:p>
              </w:tc>
            </w:tr>
            <w:tr w:rsidR="00353415" w:rsidRPr="008F3B95" w:rsidTr="00DF2765">
              <w:trPr>
                <w:gridBefore w:val="1"/>
                <w:wBefore w:w="108" w:type="dxa"/>
                <w:trHeight w:val="408"/>
              </w:trPr>
              <w:tc>
                <w:tcPr>
                  <w:tcW w:w="4008" w:type="dxa"/>
                  <w:gridSpan w:val="2"/>
                </w:tcPr>
                <w:p w:rsidR="00353415" w:rsidRPr="008F3B95" w:rsidRDefault="00353415" w:rsidP="00DF276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353415" w:rsidRPr="008F3B95" w:rsidRDefault="00353415" w:rsidP="00DF276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353415" w:rsidRPr="008F3B95" w:rsidTr="00DF2765">
              <w:trPr>
                <w:gridBefore w:val="1"/>
                <w:wBefore w:w="108" w:type="dxa"/>
                <w:trHeight w:val="408"/>
              </w:trPr>
              <w:tc>
                <w:tcPr>
                  <w:tcW w:w="4008" w:type="dxa"/>
                  <w:gridSpan w:val="2"/>
                </w:tcPr>
                <w:p w:rsidR="00353415" w:rsidRPr="008F3B95" w:rsidRDefault="00353415" w:rsidP="00DF276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353415" w:rsidRPr="008F3B95" w:rsidRDefault="00353415" w:rsidP="00DF276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353415" w:rsidRPr="008F3B95" w:rsidRDefault="00353415" w:rsidP="00DF276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353415" w:rsidRPr="008F3B95" w:rsidRDefault="00353415" w:rsidP="00DF276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353415" w:rsidRPr="008F3B95" w:rsidRDefault="00353415" w:rsidP="00DF276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353415" w:rsidRPr="008F3B95" w:rsidRDefault="00353415" w:rsidP="00DF2765">
                  <w:pPr>
                    <w:spacing w:after="0" w:line="240" w:lineRule="auto"/>
                    <w:rPr>
                      <w:rFonts w:ascii="Times New Roman" w:hAnsi="Times New Roman"/>
                      <w:sz w:val="28"/>
                      <w:szCs w:val="28"/>
                      <w:lang w:eastAsia="ru-RU"/>
                    </w:rPr>
                  </w:pPr>
                </w:p>
              </w:tc>
            </w:tr>
            <w:tr w:rsidR="00353415" w:rsidRPr="008F3B95" w:rsidTr="00DF2765">
              <w:trPr>
                <w:gridBefore w:val="1"/>
                <w:wBefore w:w="108" w:type="dxa"/>
                <w:trHeight w:val="408"/>
              </w:trPr>
              <w:tc>
                <w:tcPr>
                  <w:tcW w:w="4008" w:type="dxa"/>
                  <w:gridSpan w:val="2"/>
                </w:tcPr>
                <w:p w:rsidR="00353415" w:rsidRPr="008F3B95" w:rsidRDefault="00353415" w:rsidP="00DF276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353415" w:rsidRPr="008F3B95" w:rsidRDefault="00353415" w:rsidP="00DF276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353415" w:rsidRPr="008F3B95" w:rsidTr="00DF2765">
              <w:trPr>
                <w:gridAfter w:val="1"/>
                <w:wAfter w:w="108" w:type="dxa"/>
                <w:trHeight w:val="408"/>
              </w:trPr>
              <w:tc>
                <w:tcPr>
                  <w:tcW w:w="9390" w:type="dxa"/>
                  <w:gridSpan w:val="5"/>
                </w:tcPr>
                <w:p w:rsidR="00353415" w:rsidRPr="008F3B95" w:rsidRDefault="00353415" w:rsidP="00DF2765">
                  <w:pPr>
                    <w:spacing w:after="0" w:line="240" w:lineRule="auto"/>
                    <w:jc w:val="center"/>
                    <w:rPr>
                      <w:rFonts w:ascii="Times New Roman" w:hAnsi="Times New Roman"/>
                      <w:b/>
                      <w:sz w:val="28"/>
                      <w:szCs w:val="28"/>
                      <w:lang w:eastAsia="ru-RU"/>
                    </w:rPr>
                  </w:pPr>
                </w:p>
                <w:p w:rsidR="00353415" w:rsidRPr="008F3B95" w:rsidRDefault="00353415" w:rsidP="00DF276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353415" w:rsidRPr="008F3B95" w:rsidTr="00DF2765">
              <w:trPr>
                <w:gridAfter w:val="1"/>
                <w:wAfter w:w="108" w:type="dxa"/>
                <w:trHeight w:val="408"/>
              </w:trPr>
              <w:tc>
                <w:tcPr>
                  <w:tcW w:w="4008" w:type="dxa"/>
                  <w:gridSpan w:val="2"/>
                </w:tcPr>
                <w:p w:rsidR="00353415" w:rsidRPr="008F3B95" w:rsidRDefault="00353415" w:rsidP="00DF276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353415" w:rsidRPr="008F3B95" w:rsidRDefault="00353415" w:rsidP="00DF276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353415" w:rsidRPr="008F3B95" w:rsidRDefault="00353415" w:rsidP="00DF2765">
                  <w:pPr>
                    <w:spacing w:after="0" w:line="240" w:lineRule="auto"/>
                    <w:jc w:val="both"/>
                    <w:rPr>
                      <w:rFonts w:ascii="Times New Roman" w:hAnsi="Times New Roman"/>
                      <w:sz w:val="28"/>
                      <w:szCs w:val="28"/>
                      <w:lang w:eastAsia="ru-RU"/>
                    </w:rPr>
                  </w:pPr>
                </w:p>
              </w:tc>
            </w:tr>
          </w:tbl>
          <w:p w:rsidR="00353415" w:rsidRPr="008F3B95" w:rsidRDefault="00353415" w:rsidP="00DF2765">
            <w:pPr>
              <w:spacing w:after="0" w:line="240" w:lineRule="auto"/>
              <w:ind w:firstLine="462"/>
              <w:jc w:val="both"/>
              <w:rPr>
                <w:rFonts w:ascii="Times New Roman" w:hAnsi="Times New Roman"/>
                <w:sz w:val="28"/>
                <w:szCs w:val="28"/>
                <w:lang w:eastAsia="ru-RU"/>
              </w:rPr>
            </w:pPr>
          </w:p>
        </w:tc>
      </w:tr>
    </w:tbl>
    <w:p w:rsidR="00353415" w:rsidRPr="00650A31" w:rsidRDefault="00353415" w:rsidP="00353415">
      <w:pPr>
        <w:spacing w:after="0" w:line="240" w:lineRule="auto"/>
        <w:rPr>
          <w:rFonts w:ascii="Times New Roman" w:hAnsi="Times New Roman"/>
          <w:sz w:val="28"/>
          <w:szCs w:val="28"/>
        </w:rPr>
      </w:pPr>
    </w:p>
    <w:p w:rsidR="00353415" w:rsidRPr="0095350E" w:rsidRDefault="00353415" w:rsidP="00353415">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353415" w:rsidRPr="0095350E" w:rsidRDefault="00353415" w:rsidP="00353415">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353415" w:rsidRDefault="00353415" w:rsidP="00353415">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  ГРЕБЕНЮК</w:t>
      </w:r>
    </w:p>
    <w:p w:rsidR="00353415" w:rsidRDefault="00353415" w:rsidP="00353415">
      <w:pPr>
        <w:spacing w:after="0" w:line="240" w:lineRule="auto"/>
        <w:rPr>
          <w:rFonts w:ascii="Times New Roman" w:hAnsi="Times New Roman"/>
          <w:sz w:val="28"/>
          <w:szCs w:val="28"/>
        </w:rPr>
      </w:pPr>
    </w:p>
    <w:p w:rsidR="00353415" w:rsidRDefault="00353415" w:rsidP="00353415">
      <w:pPr>
        <w:spacing w:after="0" w:line="240" w:lineRule="auto"/>
        <w:rPr>
          <w:rFonts w:ascii="Times New Roman" w:hAnsi="Times New Roman"/>
          <w:sz w:val="28"/>
          <w:szCs w:val="28"/>
        </w:rPr>
      </w:pPr>
    </w:p>
    <w:p w:rsidR="00353415" w:rsidRDefault="00353415" w:rsidP="00353415">
      <w:pPr>
        <w:spacing w:after="0" w:line="240" w:lineRule="auto"/>
        <w:rPr>
          <w:rFonts w:ascii="Times New Roman" w:hAnsi="Times New Roman"/>
          <w:sz w:val="28"/>
          <w:szCs w:val="28"/>
        </w:rPr>
      </w:pPr>
    </w:p>
    <w:p w:rsidR="00353415" w:rsidRDefault="00353415" w:rsidP="00353415">
      <w:pPr>
        <w:spacing w:after="0" w:line="240" w:lineRule="auto"/>
        <w:rPr>
          <w:rFonts w:ascii="Times New Roman" w:hAnsi="Times New Roman"/>
          <w:sz w:val="28"/>
          <w:szCs w:val="28"/>
        </w:rPr>
      </w:pPr>
    </w:p>
    <w:p w:rsidR="00353415" w:rsidRDefault="00353415" w:rsidP="00353415">
      <w:pPr>
        <w:spacing w:after="0" w:line="240" w:lineRule="auto"/>
        <w:rPr>
          <w:rFonts w:ascii="Times New Roman" w:hAnsi="Times New Roman"/>
          <w:sz w:val="28"/>
          <w:szCs w:val="28"/>
        </w:rPr>
      </w:pPr>
    </w:p>
    <w:p w:rsidR="00353415" w:rsidRDefault="00353415" w:rsidP="00353415">
      <w:pPr>
        <w:spacing w:after="0" w:line="240" w:lineRule="auto"/>
        <w:rPr>
          <w:rFonts w:ascii="Times New Roman" w:hAnsi="Times New Roman"/>
          <w:sz w:val="28"/>
          <w:szCs w:val="28"/>
        </w:rPr>
      </w:pPr>
    </w:p>
    <w:p w:rsidR="00353415" w:rsidRDefault="00353415" w:rsidP="00353415">
      <w:pPr>
        <w:spacing w:after="0" w:line="240" w:lineRule="auto"/>
        <w:rPr>
          <w:rFonts w:ascii="Times New Roman" w:hAnsi="Times New Roman"/>
          <w:sz w:val="28"/>
          <w:szCs w:val="28"/>
        </w:rPr>
      </w:pPr>
    </w:p>
    <w:p w:rsidR="00353415" w:rsidRDefault="00353415" w:rsidP="00353415">
      <w:pPr>
        <w:spacing w:after="0" w:line="240" w:lineRule="auto"/>
        <w:rPr>
          <w:rFonts w:ascii="Times New Roman" w:hAnsi="Times New Roman"/>
          <w:sz w:val="28"/>
          <w:szCs w:val="28"/>
        </w:rPr>
      </w:pPr>
    </w:p>
    <w:p w:rsidR="00353415" w:rsidRDefault="00353415" w:rsidP="00353415">
      <w:pPr>
        <w:spacing w:after="0" w:line="240" w:lineRule="auto"/>
        <w:rPr>
          <w:rFonts w:ascii="Times New Roman" w:hAnsi="Times New Roman"/>
          <w:sz w:val="28"/>
          <w:szCs w:val="28"/>
        </w:rPr>
      </w:pPr>
    </w:p>
    <w:p w:rsidR="00353415" w:rsidRDefault="00353415" w:rsidP="00353415">
      <w:pPr>
        <w:spacing w:after="0" w:line="240" w:lineRule="auto"/>
        <w:rPr>
          <w:rFonts w:ascii="Times New Roman" w:hAnsi="Times New Roman"/>
          <w:sz w:val="28"/>
          <w:szCs w:val="28"/>
        </w:rPr>
      </w:pPr>
    </w:p>
    <w:p w:rsidR="00353415" w:rsidRDefault="00353415" w:rsidP="00353415">
      <w:pPr>
        <w:spacing w:after="0" w:line="240" w:lineRule="auto"/>
        <w:rPr>
          <w:rFonts w:ascii="Times New Roman" w:hAnsi="Times New Roman"/>
          <w:sz w:val="28"/>
          <w:szCs w:val="28"/>
        </w:rPr>
      </w:pPr>
    </w:p>
    <w:p w:rsidR="00353415" w:rsidRDefault="00353415" w:rsidP="00353415">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p>
    <w:p w:rsidR="00353415" w:rsidRDefault="00353415" w:rsidP="00572C22">
      <w:pPr>
        <w:spacing w:after="0" w:line="240" w:lineRule="auto"/>
        <w:rPr>
          <w:rFonts w:ascii="Times New Roman" w:hAnsi="Times New Roman"/>
          <w:sz w:val="28"/>
          <w:szCs w:val="28"/>
        </w:rPr>
      </w:pPr>
    </w:p>
    <w:p w:rsidR="00353415" w:rsidRDefault="00353415" w:rsidP="00572C22">
      <w:pPr>
        <w:spacing w:after="0" w:line="240" w:lineRule="auto"/>
        <w:rPr>
          <w:rFonts w:ascii="Times New Roman" w:hAnsi="Times New Roman"/>
          <w:sz w:val="28"/>
          <w:szCs w:val="28"/>
        </w:rPr>
      </w:pPr>
    </w:p>
    <w:p w:rsidR="00353415" w:rsidRDefault="00353415" w:rsidP="00572C22">
      <w:pPr>
        <w:spacing w:after="0" w:line="240" w:lineRule="auto"/>
        <w:rPr>
          <w:rFonts w:ascii="Times New Roman" w:hAnsi="Times New Roman"/>
          <w:sz w:val="28"/>
          <w:szCs w:val="28"/>
        </w:rPr>
      </w:pPr>
    </w:p>
    <w:p w:rsidR="00353415" w:rsidRDefault="00353415" w:rsidP="00572C22">
      <w:pPr>
        <w:spacing w:after="0" w:line="240" w:lineRule="auto"/>
        <w:rPr>
          <w:rFonts w:ascii="Times New Roman" w:hAnsi="Times New Roman"/>
          <w:sz w:val="28"/>
          <w:szCs w:val="28"/>
        </w:rPr>
      </w:pPr>
    </w:p>
    <w:p w:rsidR="00353415" w:rsidRDefault="00353415" w:rsidP="00572C22">
      <w:pPr>
        <w:spacing w:after="0" w:line="240" w:lineRule="auto"/>
        <w:rPr>
          <w:rFonts w:ascii="Times New Roman" w:hAnsi="Times New Roman"/>
          <w:sz w:val="28"/>
          <w:szCs w:val="28"/>
        </w:rPr>
      </w:pPr>
    </w:p>
    <w:p w:rsidR="00353415" w:rsidRDefault="00353415" w:rsidP="00572C22">
      <w:pPr>
        <w:spacing w:after="0" w:line="240" w:lineRule="auto"/>
        <w:rPr>
          <w:rFonts w:ascii="Times New Roman" w:hAnsi="Times New Roman"/>
          <w:sz w:val="28"/>
          <w:szCs w:val="28"/>
        </w:rPr>
      </w:pPr>
    </w:p>
    <w:p w:rsidR="00353415" w:rsidRDefault="00353415" w:rsidP="00572C22">
      <w:pPr>
        <w:spacing w:after="0" w:line="240" w:lineRule="auto"/>
        <w:rPr>
          <w:rFonts w:ascii="Times New Roman" w:hAnsi="Times New Roman"/>
          <w:sz w:val="28"/>
          <w:szCs w:val="28"/>
        </w:rPr>
      </w:pPr>
      <w:bookmarkStart w:id="0" w:name="_GoBack"/>
      <w:bookmarkEnd w:id="0"/>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BB784F" w:rsidRPr="00421103" w:rsidRDefault="00BB784F" w:rsidP="00BB784F">
      <w:pPr>
        <w:tabs>
          <w:tab w:val="left" w:pos="4536"/>
        </w:tabs>
        <w:spacing w:before="120"/>
        <w:ind w:left="5812"/>
        <w:contextualSpacing/>
        <w:rPr>
          <w:rFonts w:ascii="Times New Roman" w:hAnsi="Times New Roman"/>
          <w:sz w:val="28"/>
          <w:szCs w:val="28"/>
        </w:rPr>
      </w:pPr>
    </w:p>
    <w:p w:rsidR="00BB784F" w:rsidRPr="00421103" w:rsidRDefault="00BB784F" w:rsidP="00BB784F">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B784F" w:rsidRPr="008F3B95" w:rsidRDefault="00BB784F" w:rsidP="00BB784F">
      <w:pPr>
        <w:spacing w:after="0" w:line="240" w:lineRule="auto"/>
        <w:ind w:left="4962"/>
        <w:contextualSpacing/>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BB784F" w:rsidRPr="008F3B95" w:rsidRDefault="00BB784F" w:rsidP="00BB784F">
      <w:pPr>
        <w:spacing w:after="0" w:line="240" w:lineRule="auto"/>
        <w:jc w:val="center"/>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B784F" w:rsidRPr="008F3B95" w:rsidRDefault="00BB784F" w:rsidP="00BB784F">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 категорії  підрозділу охорони Територіального управління Служби судової охорони у Кіровоградській області: </w:t>
      </w:r>
    </w:p>
    <w:p w:rsidR="00BB784F"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B784F" w:rsidRPr="008F3B95" w:rsidRDefault="00BB784F" w:rsidP="00BB784F">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B784F" w:rsidRPr="008F3B95" w:rsidRDefault="00BB784F" w:rsidP="00BB784F">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B784F" w:rsidRPr="008F3B95" w:rsidRDefault="00BB784F" w:rsidP="00BB784F">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B784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C60512">
        <w:rPr>
          <w:rFonts w:ascii="Times New Roman" w:hAnsi="Times New Roman"/>
          <w:sz w:val="28"/>
          <w:szCs w:val="28"/>
          <w:lang w:eastAsia="ru-RU"/>
        </w:rPr>
        <w:t xml:space="preserve">, або приписного посвідчення </w:t>
      </w:r>
      <w:r w:rsidR="00C60512"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BB784F" w:rsidRPr="008F3B95" w:rsidRDefault="00BB784F" w:rsidP="00BB78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BB784F" w:rsidRPr="0087606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B784F" w:rsidRDefault="00BB784F" w:rsidP="00BB78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255CD9">
        <w:rPr>
          <w:rFonts w:ascii="Times New Roman" w:hAnsi="Times New Roman"/>
          <w:color w:val="000000" w:themeColor="text1"/>
          <w:sz w:val="28"/>
          <w:szCs w:val="28"/>
          <w:lang w:eastAsia="ru-RU"/>
        </w:rPr>
        <w:t>04</w:t>
      </w:r>
      <w:r w:rsidR="00557EEC">
        <w:rPr>
          <w:rFonts w:ascii="Times New Roman" w:hAnsi="Times New Roman"/>
          <w:color w:val="000000" w:themeColor="text1"/>
          <w:sz w:val="28"/>
          <w:szCs w:val="28"/>
          <w:lang w:eastAsia="ru-RU"/>
        </w:rPr>
        <w:t xml:space="preserve"> </w:t>
      </w:r>
      <w:r w:rsidR="00255CD9">
        <w:rPr>
          <w:rFonts w:ascii="Times New Roman" w:hAnsi="Times New Roman"/>
          <w:color w:val="000000" w:themeColor="text1"/>
          <w:sz w:val="28"/>
          <w:szCs w:val="28"/>
          <w:lang w:eastAsia="ru-RU"/>
        </w:rPr>
        <w:t>листопада</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 xml:space="preserve">                             </w:t>
      </w:r>
      <w:r w:rsidR="00255CD9">
        <w:rPr>
          <w:rFonts w:ascii="Times New Roman" w:hAnsi="Times New Roman"/>
          <w:color w:val="000000" w:themeColor="text1"/>
          <w:sz w:val="28"/>
          <w:szCs w:val="28"/>
          <w:lang w:eastAsia="ru-RU"/>
        </w:rPr>
        <w:t>19</w:t>
      </w:r>
      <w:r w:rsidR="0081546C">
        <w:rPr>
          <w:rFonts w:ascii="Times New Roman" w:hAnsi="Times New Roman"/>
          <w:color w:val="000000" w:themeColor="text1"/>
          <w:sz w:val="28"/>
          <w:szCs w:val="28"/>
          <w:lang w:eastAsia="ru-RU"/>
        </w:rPr>
        <w:t xml:space="preserve"> </w:t>
      </w:r>
      <w:r w:rsidR="00255CD9">
        <w:rPr>
          <w:rFonts w:ascii="Times New Roman" w:hAnsi="Times New Roman"/>
          <w:color w:val="000000" w:themeColor="text1"/>
          <w:sz w:val="28"/>
          <w:szCs w:val="28"/>
          <w:lang w:eastAsia="ru-RU"/>
        </w:rPr>
        <w:t>листопада</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B784F" w:rsidRPr="008F3B95" w:rsidTr="00154082">
        <w:trPr>
          <w:trHeight w:val="1727"/>
        </w:trPr>
        <w:tc>
          <w:tcPr>
            <w:tcW w:w="9639" w:type="dxa"/>
          </w:tcPr>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BB784F" w:rsidRDefault="00BB784F" w:rsidP="00154082">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255CD9">
              <w:rPr>
                <w:rFonts w:ascii="Times New Roman" w:hAnsi="Times New Roman"/>
                <w:color w:val="000000" w:themeColor="text1"/>
                <w:sz w:val="28"/>
                <w:szCs w:val="28"/>
                <w:lang w:eastAsia="ru-RU"/>
              </w:rPr>
              <w:t>21</w:t>
            </w:r>
            <w:r w:rsidR="00557EEC">
              <w:rPr>
                <w:rFonts w:ascii="Times New Roman" w:hAnsi="Times New Roman"/>
                <w:color w:val="000000" w:themeColor="text1"/>
                <w:sz w:val="28"/>
                <w:szCs w:val="28"/>
                <w:lang w:eastAsia="ru-RU"/>
              </w:rPr>
              <w:t xml:space="preserve"> </w:t>
            </w:r>
            <w:r w:rsidR="00255CD9">
              <w:rPr>
                <w:rFonts w:ascii="Times New Roman" w:hAnsi="Times New Roman"/>
                <w:color w:val="000000" w:themeColor="text1"/>
                <w:sz w:val="28"/>
                <w:szCs w:val="28"/>
                <w:lang w:eastAsia="ru-RU"/>
              </w:rPr>
              <w:t xml:space="preserve">листопада                   </w:t>
            </w:r>
            <w:r>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B784F" w:rsidRPr="008F3B95" w:rsidTr="00154082">
              <w:trPr>
                <w:gridBefore w:val="1"/>
                <w:wBefore w:w="108" w:type="dxa"/>
                <w:trHeight w:val="408"/>
              </w:trPr>
              <w:tc>
                <w:tcPr>
                  <w:tcW w:w="9390" w:type="dxa"/>
                  <w:gridSpan w:val="5"/>
                </w:tcPr>
                <w:p w:rsidR="0081546C" w:rsidRDefault="0081546C" w:rsidP="0081546C">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 095 698-28-45, </w:t>
                  </w:r>
                  <w:r>
                    <w:rPr>
                      <w:rFonts w:ascii="Times New Roman" w:hAnsi="Times New Roman"/>
                      <w:color w:val="FF0000"/>
                      <w:sz w:val="28"/>
                      <w:szCs w:val="28"/>
                      <w:lang w:eastAsia="ru-RU"/>
                    </w:rPr>
                    <w:t xml:space="preserve"> </w:t>
                  </w:r>
                  <w:proofErr w:type="spellStart"/>
                  <w:r>
                    <w:rPr>
                      <w:rFonts w:ascii="Times New Roman" w:hAnsi="Times New Roman"/>
                      <w:color w:val="1F497D" w:themeColor="text2"/>
                      <w:sz w:val="28"/>
                      <w:szCs w:val="28"/>
                      <w:u w:val="single"/>
                      <w:lang w:val="en-US" w:eastAsia="ru-RU"/>
                    </w:rPr>
                    <w:t>vrp</w:t>
                  </w:r>
                  <w:proofErr w:type="spellEnd"/>
                  <w:r>
                    <w:rPr>
                      <w:rFonts w:ascii="Times New Roman" w:hAnsi="Times New Roman"/>
                      <w:color w:val="1F497D" w:themeColor="text2"/>
                      <w:sz w:val="28"/>
                      <w:szCs w:val="28"/>
                      <w:u w:val="single"/>
                      <w:lang w:val="ru-RU" w:eastAsia="ru-RU"/>
                    </w:rPr>
                    <w:t>.</w:t>
                  </w:r>
                  <w:hyperlink r:id="rId7"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rsidR="00BB784F" w:rsidRDefault="00BB784F" w:rsidP="00154082">
                  <w:pPr>
                    <w:spacing w:after="0" w:line="240" w:lineRule="auto"/>
                    <w:jc w:val="center"/>
                    <w:rPr>
                      <w:rFonts w:ascii="Times New Roman" w:hAnsi="Times New Roman"/>
                      <w:b/>
                      <w:sz w:val="28"/>
                      <w:szCs w:val="28"/>
                      <w:lang w:val="ru-RU"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515"/>
              </w:trPr>
              <w:tc>
                <w:tcPr>
                  <w:tcW w:w="4032" w:type="dxa"/>
                  <w:gridSpan w:val="3"/>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B784F" w:rsidRPr="00557EEC" w:rsidRDefault="00BB784F" w:rsidP="00154082">
                  <w:pPr>
                    <w:spacing w:after="0" w:line="240" w:lineRule="auto"/>
                    <w:jc w:val="both"/>
                    <w:rPr>
                      <w:rFonts w:ascii="Times New Roman" w:hAnsi="Times New Roman"/>
                      <w:sz w:val="28"/>
                      <w:szCs w:val="28"/>
                      <w:u w:val="single"/>
                      <w:lang w:eastAsia="ru-RU"/>
                    </w:rPr>
                  </w:pPr>
                  <w:r w:rsidRPr="006E22F6">
                    <w:rPr>
                      <w:rFonts w:ascii="Times New Roman" w:hAnsi="Times New Roman"/>
                      <w:sz w:val="28"/>
                      <w:szCs w:val="28"/>
                      <w:lang w:eastAsia="ru-RU"/>
                    </w:rPr>
                    <w:t xml:space="preserve">досвід проходження служби у правоохоронних органах чи військових формуваннях, органах системи правосуддя </w:t>
                  </w:r>
                  <w:r w:rsidRPr="00557EEC">
                    <w:rPr>
                      <w:rFonts w:ascii="Times New Roman" w:hAnsi="Times New Roman"/>
                      <w:sz w:val="28"/>
                      <w:szCs w:val="28"/>
                      <w:u w:val="single"/>
                      <w:lang w:eastAsia="ru-RU"/>
                    </w:rPr>
                    <w:t xml:space="preserve">- </w:t>
                  </w:r>
                  <w:r w:rsidRPr="00557EEC">
                    <w:rPr>
                      <w:rFonts w:ascii="Times New Roman" w:hAnsi="Times New Roman"/>
                      <w:b/>
                      <w:sz w:val="28"/>
                      <w:szCs w:val="28"/>
                      <w:u w:val="single"/>
                      <w:lang w:eastAsia="ru-RU"/>
                    </w:rPr>
                    <w:t>не менше ніж 1 рік</w:t>
                  </w:r>
                  <w:r w:rsidRPr="00557EEC">
                    <w:rPr>
                      <w:rFonts w:ascii="Times New Roman" w:hAnsi="Times New Roman"/>
                      <w:sz w:val="28"/>
                      <w:szCs w:val="28"/>
                      <w:u w:val="single"/>
                      <w:lang w:eastAsia="ru-RU"/>
                    </w:rPr>
                    <w:t>.</w:t>
                  </w:r>
                </w:p>
                <w:p w:rsidR="00BB784F" w:rsidRPr="008F3B95" w:rsidRDefault="00BB784F" w:rsidP="00154082">
                  <w:pPr>
                    <w:spacing w:after="0" w:line="240" w:lineRule="auto"/>
                    <w:jc w:val="both"/>
                    <w:rPr>
                      <w:rFonts w:ascii="Times New Roman" w:hAnsi="Times New Roman"/>
                      <w:sz w:val="28"/>
                      <w:szCs w:val="28"/>
                      <w:lang w:eastAsia="ru-RU"/>
                    </w:rPr>
                  </w:pP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B784F" w:rsidRPr="00326A9D" w:rsidRDefault="00BB784F" w:rsidP="00154082">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B784F" w:rsidRPr="008F3B95" w:rsidTr="00154082">
              <w:trPr>
                <w:gridBefore w:val="1"/>
                <w:wBefore w:w="108" w:type="dxa"/>
                <w:trHeight w:val="408"/>
              </w:trPr>
              <w:tc>
                <w:tcPr>
                  <w:tcW w:w="9390" w:type="dxa"/>
                  <w:gridSpan w:val="5"/>
                </w:tcPr>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B784F" w:rsidRPr="008F3B95" w:rsidTr="00154082">
              <w:trPr>
                <w:gridAfter w:val="1"/>
                <w:wAfter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B784F" w:rsidRPr="008F3B95" w:rsidTr="00154082">
              <w:trPr>
                <w:gridAfter w:val="1"/>
                <w:wAfter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B784F" w:rsidRPr="008F3B95" w:rsidRDefault="00BB784F" w:rsidP="0015408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B784F" w:rsidRPr="008F3B95" w:rsidRDefault="00BB784F" w:rsidP="00154082">
                  <w:pPr>
                    <w:spacing w:after="0" w:line="240" w:lineRule="auto"/>
                    <w:jc w:val="both"/>
                    <w:rPr>
                      <w:rFonts w:ascii="Times New Roman" w:hAnsi="Times New Roman"/>
                      <w:sz w:val="28"/>
                      <w:szCs w:val="28"/>
                      <w:lang w:eastAsia="ru-RU"/>
                    </w:rPr>
                  </w:pPr>
                </w:p>
              </w:tc>
            </w:tr>
          </w:tbl>
          <w:p w:rsidR="00BB784F" w:rsidRPr="008F3B95" w:rsidRDefault="00BB784F" w:rsidP="00154082">
            <w:pPr>
              <w:spacing w:after="0" w:line="240" w:lineRule="auto"/>
              <w:ind w:firstLine="462"/>
              <w:jc w:val="both"/>
              <w:rPr>
                <w:rFonts w:ascii="Times New Roman" w:hAnsi="Times New Roman"/>
                <w:sz w:val="28"/>
                <w:szCs w:val="28"/>
                <w:lang w:eastAsia="ru-RU"/>
              </w:rPr>
            </w:pPr>
          </w:p>
        </w:tc>
      </w:tr>
    </w:tbl>
    <w:p w:rsidR="00BB784F" w:rsidRPr="00650A31" w:rsidRDefault="00BB784F" w:rsidP="00BB784F">
      <w:pPr>
        <w:spacing w:after="0" w:line="240" w:lineRule="auto"/>
        <w:rPr>
          <w:rFonts w:ascii="Times New Roman" w:hAnsi="Times New Roman"/>
          <w:sz w:val="28"/>
          <w:szCs w:val="28"/>
        </w:rPr>
      </w:pPr>
    </w:p>
    <w:p w:rsidR="0081546C" w:rsidRPr="0095350E" w:rsidRDefault="0081546C" w:rsidP="0081546C">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81546C" w:rsidRPr="0095350E" w:rsidRDefault="0081546C" w:rsidP="0081546C">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81546C" w:rsidRDefault="0081546C" w:rsidP="0081546C">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  ГРЕБЕНЮК</w:t>
      </w: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7C723E" w:rsidRDefault="007C723E"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ІІ категорії  підрозділу охорони Територіального управління Служби судової охорони у Кіровоградській області: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58116C">
        <w:rPr>
          <w:rFonts w:ascii="Times New Roman" w:hAnsi="Times New Roman"/>
          <w:sz w:val="28"/>
          <w:szCs w:val="28"/>
          <w:lang w:eastAsia="ru-RU"/>
        </w:rPr>
        <w:t xml:space="preserve">, або приписного посвідчення </w:t>
      </w:r>
      <w:r w:rsidR="0058116C"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255CD9">
        <w:rPr>
          <w:rFonts w:ascii="Times New Roman" w:hAnsi="Times New Roman"/>
          <w:color w:val="000000" w:themeColor="text1"/>
          <w:sz w:val="28"/>
          <w:szCs w:val="28"/>
          <w:lang w:eastAsia="ru-RU"/>
        </w:rPr>
        <w:t>04 листопада</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 xml:space="preserve">                            </w:t>
      </w:r>
      <w:r w:rsidR="00255CD9">
        <w:rPr>
          <w:rFonts w:ascii="Times New Roman" w:hAnsi="Times New Roman"/>
          <w:color w:val="000000" w:themeColor="text1"/>
          <w:sz w:val="28"/>
          <w:szCs w:val="28"/>
          <w:lang w:eastAsia="ru-RU"/>
        </w:rPr>
        <w:t>1</w:t>
      </w:r>
      <w:r w:rsidR="0081546C">
        <w:rPr>
          <w:rFonts w:ascii="Times New Roman" w:hAnsi="Times New Roman"/>
          <w:color w:val="000000" w:themeColor="text1"/>
          <w:sz w:val="28"/>
          <w:szCs w:val="28"/>
          <w:lang w:eastAsia="ru-RU"/>
        </w:rPr>
        <w:t xml:space="preserve">9 </w:t>
      </w:r>
      <w:r w:rsidR="00255CD9">
        <w:rPr>
          <w:rFonts w:ascii="Times New Roman" w:hAnsi="Times New Roman"/>
          <w:color w:val="000000" w:themeColor="text1"/>
          <w:sz w:val="28"/>
          <w:szCs w:val="28"/>
          <w:lang w:eastAsia="ru-RU"/>
        </w:rPr>
        <w:t>листопада</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ницький, вул. Велика Перспективна 33,</w:t>
            </w:r>
            <w:r w:rsidR="00255CD9">
              <w:rPr>
                <w:rFonts w:ascii="Times New Roman" w:hAnsi="Times New Roman"/>
                <w:sz w:val="28"/>
                <w:szCs w:val="28"/>
                <w:lang w:eastAsia="ru-RU"/>
              </w:rPr>
              <w:t xml:space="preserve"> </w:t>
            </w:r>
            <w:r w:rsidR="00255CD9">
              <w:rPr>
                <w:rFonts w:ascii="Times New Roman" w:hAnsi="Times New Roman"/>
                <w:color w:val="000000" w:themeColor="text1"/>
                <w:sz w:val="28"/>
                <w:szCs w:val="28"/>
                <w:lang w:eastAsia="ru-RU"/>
              </w:rPr>
              <w:t xml:space="preserve">21 листопада                   </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81546C" w:rsidRDefault="0081546C" w:rsidP="0081546C">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 095 698-28-45, </w:t>
                  </w:r>
                  <w:r>
                    <w:rPr>
                      <w:rFonts w:ascii="Times New Roman" w:hAnsi="Times New Roman"/>
                      <w:color w:val="FF0000"/>
                      <w:sz w:val="28"/>
                      <w:szCs w:val="28"/>
                      <w:lang w:eastAsia="ru-RU"/>
                    </w:rPr>
                    <w:t xml:space="preserve"> </w:t>
                  </w:r>
                  <w:proofErr w:type="spellStart"/>
                  <w:r>
                    <w:rPr>
                      <w:rFonts w:ascii="Times New Roman" w:hAnsi="Times New Roman"/>
                      <w:color w:val="1F497D" w:themeColor="text2"/>
                      <w:sz w:val="28"/>
                      <w:szCs w:val="28"/>
                      <w:u w:val="single"/>
                      <w:lang w:val="en-US" w:eastAsia="ru-RU"/>
                    </w:rPr>
                    <w:t>vrp</w:t>
                  </w:r>
                  <w:proofErr w:type="spellEnd"/>
                  <w:r>
                    <w:rPr>
                      <w:rFonts w:ascii="Times New Roman" w:hAnsi="Times New Roman"/>
                      <w:color w:val="1F497D" w:themeColor="text2"/>
                      <w:sz w:val="28"/>
                      <w:szCs w:val="28"/>
                      <w:u w:val="single"/>
                      <w:lang w:val="ru-RU" w:eastAsia="ru-RU"/>
                    </w:rPr>
                    <w:t>.</w:t>
                  </w:r>
                  <w:hyperlink r:id="rId8"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81546C" w:rsidRPr="0095350E" w:rsidRDefault="0081546C" w:rsidP="0081546C">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81546C" w:rsidRPr="0095350E" w:rsidRDefault="0081546C" w:rsidP="0081546C">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81546C" w:rsidRDefault="0081546C" w:rsidP="0081546C">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  ГРЕБЕНЮК</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2205"/>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5CD9"/>
    <w:rsid w:val="00256AAD"/>
    <w:rsid w:val="00257EC9"/>
    <w:rsid w:val="0026114C"/>
    <w:rsid w:val="002613C8"/>
    <w:rsid w:val="00262DF3"/>
    <w:rsid w:val="0026622D"/>
    <w:rsid w:val="0026674E"/>
    <w:rsid w:val="00274C0B"/>
    <w:rsid w:val="00275B8E"/>
    <w:rsid w:val="00282886"/>
    <w:rsid w:val="00284A9D"/>
    <w:rsid w:val="00284F73"/>
    <w:rsid w:val="00287EBA"/>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1327"/>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3415"/>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B74"/>
    <w:rsid w:val="003E1E66"/>
    <w:rsid w:val="003E3D47"/>
    <w:rsid w:val="003E4B47"/>
    <w:rsid w:val="003F02EF"/>
    <w:rsid w:val="003F3A9E"/>
    <w:rsid w:val="003F6A4F"/>
    <w:rsid w:val="003F6D13"/>
    <w:rsid w:val="003F7C96"/>
    <w:rsid w:val="00400C02"/>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57EEC"/>
    <w:rsid w:val="005615C1"/>
    <w:rsid w:val="00562746"/>
    <w:rsid w:val="00563D85"/>
    <w:rsid w:val="005700F9"/>
    <w:rsid w:val="00571F4B"/>
    <w:rsid w:val="00571FEB"/>
    <w:rsid w:val="005723AC"/>
    <w:rsid w:val="005729AC"/>
    <w:rsid w:val="00572C22"/>
    <w:rsid w:val="00572CC4"/>
    <w:rsid w:val="005741BF"/>
    <w:rsid w:val="0058116C"/>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546C"/>
    <w:rsid w:val="0081781B"/>
    <w:rsid w:val="00821F36"/>
    <w:rsid w:val="00824243"/>
    <w:rsid w:val="008249B0"/>
    <w:rsid w:val="008343E5"/>
    <w:rsid w:val="00835F2C"/>
    <w:rsid w:val="00836194"/>
    <w:rsid w:val="00841EDC"/>
    <w:rsid w:val="00843999"/>
    <w:rsid w:val="0084498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C4A"/>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2045"/>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363"/>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0512"/>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2517"/>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10B60"/>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6F767A-CF1F-469F-BC5C-CE1129B25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12</Pages>
  <Words>3141</Words>
  <Characters>17905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22</cp:revision>
  <cp:lastPrinted>2021-07-26T11:17:00Z</cp:lastPrinted>
  <dcterms:created xsi:type="dcterms:W3CDTF">2023-12-27T07:14:00Z</dcterms:created>
  <dcterms:modified xsi:type="dcterms:W3CDTF">2024-11-04T08:43:00Z</dcterms:modified>
</cp:coreProperties>
</file>